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r="http://schemas.openxmlformats.org/officeDocument/2006/relationships" xmlns:w14="http://schemas.microsoft.com/office/word/2010/wordml" xmlns:w15="http://schemas.microsoft.com/office/word/2012/wordml" xmlns:a="http://schemas.openxmlformats.org/drawingml/2006/main" xmlns:a14="http://schemas.microsoft.com/office/drawing/2010/main" xmlns:wp="http://schemas.openxmlformats.org/drawingml/2006/wordprocessingDrawing" xmlns:wp14="http://schemas.microsoft.com/office/word/2010/wordprocessingDrawing" xmlns:m="http://schemas.openxmlformats.org/officeDocument/2006/math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jc w:val="center"/>
        <w:tblBorders>
          <w:top w:val="single" w:color="000000" w:sz="4"/>
          <w:left w:val="single" w:color="000000" w:sz="4"/>
          <w:bottom w:val="single" w:color="000000" w:sz="4"/>
          <w:right w:val="single" w:color="000000" w:sz="4"/>
          <w:insideH w:val="single" w:color="000000" w:sz="4"/>
          <w:insideV w:val="single" w:color="000000" w:sz="4"/>
        </w:tblBorders>
        <w:tblLayout w:type="fixed"/>
      </w:tblPr>
      <w:tblGrid>
        <w:gridCol w:w="1200"/>
        <w:gridCol w:w="1400"/>
        <w:gridCol w:w="1400"/>
        <w:gridCol w:w="1600"/>
        <w:gridCol w:w="1900"/>
        <w:gridCol w:w="800"/>
        <w:gridCol w:w="1300"/>
        <w:gridCol w:w="1200"/>
        <w:gridCol w:w="1500"/>
        <w:gridCol w:w="1700"/>
      </w:tblGrid>
      <w:tr>
        <w:trPr>
          <w:tblHeader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Verdacht-Bauteil Nr.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Gebäude/ Ebene/Raum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Einbauort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Material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Bild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Farbe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Schadstoff-verdacht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Proben-bezeichnung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Ergebnis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</w:t>
            </w:r>
          </w:p>
        </w:tc>
        <w:tc>
          <w:p>
            <w:pPr>
              <w:spacing w:before="0" w:after="0" w:line="240" w:lineRule="auto"/>
            </w:pPr>
            <w:r>
              <w:t>Küche</w:t>
            </w:r>
          </w:p>
          <w:p>
            <w:pPr>
              <w:spacing w:before="0" w:after="0" w:line="240" w:lineRule="auto"/>
            </w:pPr>
            <w:r>
              <w:t>EG </w:t>
            </w:r>
          </w:p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184954173" name="3dc4a670-b977-11f0-92c9-9d8a1342e4f5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88303981" name="3dc4a670-b977-11f0-92c9-9d8a1342e4f5.jpg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MaP-1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</w:t>
            </w:r>
          </w:p>
        </w:tc>
        <w:tc>
          <w:p>
            <w:pPr>
              <w:spacing w:before="0" w:after="0" w:line="240" w:lineRule="auto"/>
            </w:pPr>
            <w:r>
              <w:t>Küche</w:t>
            </w:r>
          </w:p>
          <w:p>
            <w:pPr>
              <w:spacing w:before="0" w:after="0" w:line="240" w:lineRule="auto"/>
            </w:pPr>
            <w:r>
              <w:t>EG </w:t>
            </w:r>
          </w:p>
          <w:p>
            <w:pPr>
              <w:spacing w:before="0" w:after="0" w:line="240" w:lineRule="auto"/>
            </w:pPr>
            <w:r>
              <w:t>Boden </w:t>
            </w:r>
          </w:p>
        </w:tc>
        <w:tc>
          <w:p>
            <w:pPr>
              <w:spacing w:before="0" w:after="0" w:line="240" w:lineRule="auto"/>
            </w:pPr>
            <w:r>
              <w:t>Boden 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810154767" name="4f3fbf70-b977-11f0-92c9-9d8a1342e4f5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105205028" name="4f3fbf70-b977-11f0-92c9-9d8a1342e4f5.jpg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MaP-2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</w:t>
            </w:r>
          </w:p>
        </w:tc>
        <w:tc>
          <w:p>
            <w:pPr>
              <w:spacing w:before="0" w:after="0" w:line="240" w:lineRule="auto"/>
            </w:pPr>
            <w:r>
              <w:t>Küche</w:t>
            </w:r>
          </w:p>
          <w:p>
            <w:pPr>
              <w:spacing w:before="0" w:after="0" w:line="240" w:lineRule="auto"/>
            </w:pPr>
            <w:r>
              <w:t>EG </w:t>
            </w:r>
          </w:p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1250028644" name="60616dd0-b977-11f0-92c9-9d8a1342e4f5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823140430" name="60616dd0-b977-11f0-92c9-9d8a1342e4f5.jpg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MaP-3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VM-4</w:t>
            </w:r>
          </w:p>
        </w:tc>
        <w:tc>
          <w:p>
            <w:pPr>
              <w:spacing w:before="0" w:after="0" w:line="240" w:lineRule="auto"/>
            </w:pPr>
            <w:r>
              <w:t>Küche / Esszimmer </w:t>
            </w:r>
          </w:p>
          <w:p>
            <w:pPr>
              <w:spacing w:before="0" w:after="0" w:line="240" w:lineRule="auto"/>
            </w:pPr>
            <w:r>
              <w:t>EG </w:t>
            </w:r>
          </w:p>
          <w:p>
            <w:pPr>
              <w:spacing w:before="0" w:after="0" w:line="240" w:lineRule="auto"/>
            </w:pPr>
            <w:r>
              <w:t>Decke </w:t>
            </w:r>
          </w:p>
        </w:tc>
        <w:tc>
          <w:p>
            <w:pPr>
              <w:spacing w:before="0" w:after="0" w:line="240" w:lineRule="auto"/>
            </w:pPr>
            <w:r>
              <w:t>Decke 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668493225" name="7156dc10-b977-11f0-92c9-9d8a1342e4f5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858336667" name="7156dc10-b977-11f0-92c9-9d8a1342e4f5.jp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MaP-4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VM-5</w:t>
            </w:r>
          </w:p>
        </w:tc>
        <w:tc>
          <w:p>
            <w:pPr>
              <w:spacing w:before="0" w:after="0" w:line="240" w:lineRule="auto"/>
            </w:pPr>
            <w:r>
              <w:t>Esszimmer </w:t>
            </w:r>
          </w:p>
          <w:p>
            <w:pPr>
              <w:spacing w:before="0" w:after="0" w:line="240" w:lineRule="auto"/>
            </w:pPr>
            <w:r>
              <w:t>EG </w:t>
            </w:r>
          </w:p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1039171492" name="89e10e40-b977-11f0-92c9-9d8a1342e4f5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859217906" name="89e10e40-b977-11f0-92c9-9d8a1342e4f5.jp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MaP-5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</w:tbl>
    <w:sectPr>
      <w:headerReference w:type="default" r:id="rId3"/>
      <w:footerReference w:type="default" r:id="rId9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r="http://schemas.openxmlformats.org/officeDocument/2006/relationships" xmlns:w14="http://schemas.microsoft.com/office/word/2010/wordml" xmlns:w15="http://schemas.microsoft.com/office/word/2012/wordml" xmlns:a="http://schemas.openxmlformats.org/drawingml/2006/main" xmlns:a14="http://schemas.microsoft.com/office/drawing/2010/main" xmlns:wp="http://schemas.openxmlformats.org/drawingml/2006/wordprocessingDrawing" xmlns:wp14="http://schemas.microsoft.com/office/word/2010/wordprocessingDrawing" xmlns:m="http://schemas.openxmlformats.org/officeDocument/2006/math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r="http://schemas.openxmlformats.org/officeDocument/2006/relationships" xmlns:w14="http://schemas.microsoft.com/office/word/2010/wordml" xmlns:w15="http://schemas.microsoft.com/office/word/2012/wordml" xmlns:a="http://schemas.openxmlformats.org/drawingml/2006/main" xmlns:a14="http://schemas.microsoft.com/office/drawing/2010/main" xmlns:wp="http://schemas.openxmlformats.org/drawingml/2006/wordprocessingDrawing" xmlns:wp14="http://schemas.microsoft.com/office/word/2010/wordprocessingDrawing" xmlns:m="http://schemas.openxmlformats.org/officeDocument/2006/math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WHG. Chalenstrasse 56, 8123 Maur</w:t>
          </w:r>
        </w:p>
        <w:p>
          <w:pPr>
            <w:spacing w:before="0" w:after="0"/>
          </w:pPr>
          <w:r>
            <w:t>546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Schadstoffkataster nach VDI 6202 Bl.1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r="http://schemas.openxmlformats.org/officeDocument/2006/relationships" xmlns:w14="http://schemas.microsoft.com/office/word/2010/wordml" xmlns:w15="http://schemas.microsoft.com/office/word/2012/wordml" xmlns:a="http://schemas.openxmlformats.org/drawingml/2006/main" xmlns:a14="http://schemas.microsoft.com/office/drawing/2010/main" xmlns:wp="http://schemas.openxmlformats.org/drawingml/2006/wordprocessingDrawing" xmlns:wp14="http://schemas.microsoft.com/office/word/2010/wordprocessingDrawing" xmlns:m="http://schemas.openxmlformats.org/officeDocument/2006/math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r="http://schemas.openxmlformats.org/officeDocument/2006/relationships" xmlns:w14="http://schemas.microsoft.com/office/word/2010/wordml" xmlns:w15="http://schemas.microsoft.com/office/word/2012/wordml" xmlns:a="http://schemas.openxmlformats.org/drawingml/2006/main" xmlns:a14="http://schemas.microsoft.com/office/drawing/2010/main" xmlns:wp="http://schemas.openxmlformats.org/drawingml/2006/wordprocessingDrawing" xmlns:wp14="http://schemas.microsoft.com/office/word/2010/wordprocessingDrawing" xmlns:m="http://schemas.openxmlformats.org/officeDocument/2006/math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media/document_image_rId4.jpeg" Type="http://schemas.openxmlformats.org/officeDocument/2006/relationships/image" Id="rId4"/>
    <Relationship Target="media/document_image_rId5.jpeg" Type="http://schemas.openxmlformats.org/officeDocument/2006/relationships/image" Id="rId5"/>
    <Relationship Target="media/document_image_rId6.jpeg" Type="http://schemas.openxmlformats.org/officeDocument/2006/relationships/image" Id="rId6"/>
    <Relationship Target="media/document_image_rId7.jpeg" Type="http://schemas.openxmlformats.org/officeDocument/2006/relationships/image" Id="rId7"/>
    <Relationship Target="media/document_image_rId8.jpeg" Type="http://schemas.openxmlformats.org/officeDocument/2006/relationships/image" Id="rId8"/>
    <Relationship Target="footer.xml" Type="http://schemas.openxmlformats.org/officeDocument/2006/relationships/footer" Id="rId9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